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FF0" w:rsidRDefault="00D17FF0" w:rsidP="000234B6">
      <w:pPr>
        <w:pStyle w:val="a5"/>
        <w:ind w:left="1020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D17FF0" w:rsidRPr="007D0C37" w:rsidRDefault="00D17FF0" w:rsidP="00C63272">
      <w:pPr>
        <w:pStyle w:val="a5"/>
        <w:ind w:left="10206"/>
        <w:rPr>
          <w:sz w:val="28"/>
          <w:szCs w:val="28"/>
          <w:lang w:val="uk-UA"/>
        </w:rPr>
      </w:pPr>
      <w:r>
        <w:rPr>
          <w:sz w:val="28"/>
          <w:szCs w:val="28"/>
        </w:rPr>
        <w:t>наказ</w:t>
      </w:r>
      <w:r>
        <w:rPr>
          <w:sz w:val="28"/>
          <w:szCs w:val="28"/>
          <w:lang w:val="uk-UA"/>
        </w:rPr>
        <w:t xml:space="preserve"> </w:t>
      </w:r>
      <w:r w:rsidR="00207FE8">
        <w:rPr>
          <w:sz w:val="28"/>
          <w:szCs w:val="28"/>
          <w:lang w:val="uk-UA"/>
        </w:rPr>
        <w:t xml:space="preserve">в.о. Директора </w:t>
      </w:r>
      <w:r w:rsidR="00207FE8" w:rsidRPr="00207FE8">
        <w:rPr>
          <w:sz w:val="28"/>
          <w:szCs w:val="28"/>
          <w:lang w:val="uk-UA"/>
        </w:rPr>
        <w:t xml:space="preserve">Департаменту екології та природних ресурсів Одеської обласної державної </w:t>
      </w:r>
      <w:bookmarkStart w:id="0" w:name="_GoBack"/>
      <w:bookmarkEnd w:id="0"/>
      <w:r w:rsidR="00207FE8" w:rsidRPr="007D0C37">
        <w:rPr>
          <w:sz w:val="28"/>
          <w:szCs w:val="28"/>
          <w:lang w:val="uk-UA"/>
        </w:rPr>
        <w:t>адміністрації</w:t>
      </w:r>
    </w:p>
    <w:p w:rsidR="00207FE8" w:rsidRDefault="00207FE8" w:rsidP="00C63272">
      <w:pPr>
        <w:pStyle w:val="a5"/>
        <w:ind w:left="10206"/>
        <w:rPr>
          <w:sz w:val="28"/>
          <w:szCs w:val="28"/>
          <w:lang w:val="uk-UA"/>
        </w:rPr>
      </w:pPr>
      <w:r w:rsidRPr="007D0C37">
        <w:rPr>
          <w:sz w:val="28"/>
          <w:szCs w:val="28"/>
          <w:lang w:val="uk-UA"/>
        </w:rPr>
        <w:t>від 17.10.2019 р. №</w:t>
      </w:r>
      <w:r w:rsidR="007D0C37" w:rsidRPr="007D0C37">
        <w:rPr>
          <w:sz w:val="28"/>
          <w:szCs w:val="28"/>
          <w:lang w:val="uk-UA"/>
        </w:rPr>
        <w:t xml:space="preserve"> 37-ос</w:t>
      </w:r>
    </w:p>
    <w:p w:rsidR="00D17FF0" w:rsidRDefault="00D17FF0" w:rsidP="00D17FF0">
      <w:pPr>
        <w:pStyle w:val="rvps7"/>
        <w:jc w:val="center"/>
        <w:rPr>
          <w:b/>
          <w:sz w:val="28"/>
          <w:szCs w:val="28"/>
          <w:lang w:val="uk-UA"/>
        </w:rPr>
      </w:pPr>
    </w:p>
    <w:p w:rsidR="00D17FF0" w:rsidRDefault="00D17FF0" w:rsidP="00D17FF0">
      <w:pPr>
        <w:pStyle w:val="rvps7"/>
        <w:jc w:val="center"/>
        <w:rPr>
          <w:b/>
          <w:sz w:val="28"/>
          <w:szCs w:val="28"/>
          <w:lang w:val="uk-UA"/>
        </w:rPr>
      </w:pPr>
    </w:p>
    <w:p w:rsidR="00C63272" w:rsidRPr="00207FE8" w:rsidRDefault="00D17FF0" w:rsidP="00207FE8">
      <w:pPr>
        <w:pStyle w:val="rvps7"/>
        <w:spacing w:before="0" w:after="0"/>
        <w:jc w:val="center"/>
        <w:rPr>
          <w:rStyle w:val="rvts15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УМОВИ</w:t>
      </w:r>
      <w:r>
        <w:rPr>
          <w:b/>
          <w:sz w:val="28"/>
          <w:szCs w:val="28"/>
          <w:lang w:val="uk-UA"/>
        </w:rPr>
        <w:br/>
      </w:r>
      <w:r>
        <w:rPr>
          <w:rStyle w:val="rvts15"/>
          <w:sz w:val="28"/>
          <w:szCs w:val="28"/>
          <w:lang w:val="uk-UA"/>
        </w:rPr>
        <w:t xml:space="preserve">проведення конкурсу на зайняття посади державної служби категорії </w:t>
      </w:r>
      <w:r w:rsidR="00C63272" w:rsidRPr="00207FE8">
        <w:rPr>
          <w:rStyle w:val="rvts15"/>
          <w:sz w:val="28"/>
          <w:szCs w:val="28"/>
          <w:lang w:val="uk-UA"/>
        </w:rPr>
        <w:t>«</w:t>
      </w:r>
      <w:r w:rsidR="00C63272" w:rsidRPr="00207FE8">
        <w:rPr>
          <w:sz w:val="28"/>
          <w:szCs w:val="28"/>
          <w:lang w:val="uk-UA"/>
        </w:rPr>
        <w:t>В» - провідного спеціаліста сектору з питань персоналу Департаменту екології та природних ресурсів Одеської обласної державної адміністрації</w:t>
      </w:r>
    </w:p>
    <w:p w:rsidR="00C63272" w:rsidRDefault="00C63272" w:rsidP="000234B6">
      <w:pPr>
        <w:pStyle w:val="rvps7"/>
        <w:spacing w:before="0" w:after="0"/>
        <w:jc w:val="center"/>
        <w:rPr>
          <w:rStyle w:val="rvts15"/>
          <w:sz w:val="28"/>
          <w:szCs w:val="28"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3701"/>
        <w:gridCol w:w="10638"/>
      </w:tblGrid>
      <w:tr w:rsidR="00D17FF0" w:rsidRPr="00C63272" w:rsidTr="00C63272">
        <w:trPr>
          <w:trHeight w:val="418"/>
        </w:trPr>
        <w:tc>
          <w:tcPr>
            <w:tcW w:w="1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FF0" w:rsidRPr="00C63272" w:rsidRDefault="00D17FF0" w:rsidP="00C63272">
            <w:pPr>
              <w:pStyle w:val="rvps12"/>
              <w:jc w:val="center"/>
              <w:rPr>
                <w:b/>
              </w:rPr>
            </w:pPr>
            <w:r w:rsidRPr="00C63272">
              <w:rPr>
                <w:b/>
              </w:rPr>
              <w:t>Загальні умови</w:t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>Посадові обов’язки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>1. Організовує роботу з діловодства у секторі відповідно до вимог чинного законодавства;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>2. обробляє інформацію, що надходить до виконання та готує відповіді на контрольні документи за дорученням завідувача сектору;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 xml:space="preserve">3. веде встановлену звітно-облікову документацію; 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 xml:space="preserve">4. готує документи для призначення на посади та звільнення з посад працівників Департаменту; 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 xml:space="preserve">5. обчислює стаж роботи та державної служби; 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 xml:space="preserve">6. здійснює контроль за встановленням надбавок за вислугу років та наданням відпусток відповідної тривалості працівникам Департаменту; 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 xml:space="preserve">7. складає графіки відпусток державних службовців та працівників, які виконують функції з обслуговування Департаменту; 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>8. здійснює облік військовозобов'язаних і призовників в Департаменті.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 xml:space="preserve">9. здійснює облік особових справ державних службовців, ведення, зберігання та передачу особових справ звільнених державних службовців до архіву. 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>10. бере участь у проведенні нарад з питань персоналу у Департаменті;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>11. здійснює ознайомлення з положеннями про відділи, посадовими інструкціями, Правилами внутрішнього службового та трудового розпорядку працівників Департаменту;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>12. готує накази з особового складу, про відрядження, з основної діяльності, про відпустки за дорученням завідувача сектору;</w:t>
            </w:r>
          </w:p>
          <w:p w:rsidR="00FA62DB" w:rsidRPr="00C63272" w:rsidRDefault="00C63272" w:rsidP="00C63272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C63272">
              <w:rPr>
                <w:sz w:val="24"/>
              </w:rPr>
              <w:lastRenderedPageBreak/>
              <w:t>13. виконує поточні завдання за дорученням завідувача сектору та директора Департаменту здійснює інші функції, передбачені законодавством.</w:t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lastRenderedPageBreak/>
              <w:t>Умови оплати праці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63272" w:rsidRPr="00C63272" w:rsidRDefault="00C63272" w:rsidP="00C63272">
            <w:pPr>
              <w:ind w:firstLine="0"/>
              <w:rPr>
                <w:color w:val="000000"/>
                <w:sz w:val="24"/>
              </w:rPr>
            </w:pPr>
            <w:r w:rsidRPr="00C63272">
              <w:rPr>
                <w:kern w:val="2"/>
                <w:sz w:val="24"/>
                <w:lang w:eastAsia="ar-SA"/>
              </w:rPr>
              <w:t>посадовий оклад – 4690 грн;</w:t>
            </w:r>
          </w:p>
          <w:p w:rsidR="006C49E6" w:rsidRPr="00C63272" w:rsidRDefault="00FA62DB" w:rsidP="00C63272">
            <w:pPr>
              <w:ind w:firstLine="0"/>
              <w:rPr>
                <w:sz w:val="24"/>
              </w:rPr>
            </w:pPr>
            <w:r w:rsidRPr="00C63272">
              <w:rPr>
                <w:color w:val="000000"/>
                <w:sz w:val="24"/>
              </w:rPr>
              <w:t>н</w:t>
            </w:r>
            <w:proofErr w:type="spellStart"/>
            <w:r w:rsidRPr="00C63272">
              <w:rPr>
                <w:color w:val="000000"/>
                <w:sz w:val="24"/>
                <w:lang w:val="ru-RU"/>
              </w:rPr>
              <w:t>адбавки</w:t>
            </w:r>
            <w:proofErr w:type="spellEnd"/>
            <w:r w:rsidRPr="00C63272">
              <w:rPr>
                <w:color w:val="000000"/>
                <w:sz w:val="24"/>
                <w:lang w:val="ru-RU"/>
              </w:rPr>
              <w:t xml:space="preserve">, доплати, </w:t>
            </w:r>
            <w:proofErr w:type="spellStart"/>
            <w:r w:rsidRPr="00C63272">
              <w:rPr>
                <w:color w:val="000000"/>
                <w:sz w:val="24"/>
                <w:lang w:val="ru-RU"/>
              </w:rPr>
              <w:t>премії</w:t>
            </w:r>
            <w:proofErr w:type="spellEnd"/>
            <w:r w:rsidRPr="00C63272">
              <w:rPr>
                <w:color w:val="000000"/>
                <w:sz w:val="24"/>
                <w:lang w:val="ru-RU"/>
              </w:rPr>
              <w:t xml:space="preserve"> та </w:t>
            </w:r>
            <w:proofErr w:type="spellStart"/>
            <w:r w:rsidRPr="00C63272">
              <w:rPr>
                <w:color w:val="000000"/>
                <w:sz w:val="24"/>
                <w:lang w:val="ru-RU"/>
              </w:rPr>
              <w:t>компенсації</w:t>
            </w:r>
            <w:proofErr w:type="spellEnd"/>
            <w:r w:rsidR="00D17FF0" w:rsidRPr="00C63272">
              <w:rPr>
                <w:sz w:val="24"/>
              </w:rPr>
              <w:t xml:space="preserve"> відповідно до статті 52 Закону </w:t>
            </w:r>
            <w:r w:rsidR="006C49E6" w:rsidRPr="00C63272">
              <w:rPr>
                <w:sz w:val="24"/>
              </w:rPr>
              <w:t>України «Про державну службу»;</w:t>
            </w:r>
          </w:p>
          <w:p w:rsidR="00D17FF0" w:rsidRPr="00C63272" w:rsidRDefault="006C49E6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 xml:space="preserve">надбавка до посадового окладу за ранг відповідно до </w:t>
            </w:r>
            <w:r w:rsidR="00D17FF0" w:rsidRPr="00C63272">
              <w:rPr>
                <w:sz w:val="24"/>
              </w:rPr>
              <w:t>постанови Кабінету Міністрів України від 18 січня 2017 р</w:t>
            </w:r>
            <w:r w:rsidR="00FA62DB" w:rsidRPr="00C63272">
              <w:rPr>
                <w:sz w:val="24"/>
              </w:rPr>
              <w:t>оку</w:t>
            </w:r>
            <w:r w:rsidR="00D17FF0" w:rsidRPr="00C63272">
              <w:rPr>
                <w:sz w:val="24"/>
              </w:rPr>
              <w:t xml:space="preserve"> № 15 «Питання оплати праці працівників державних органів» (із змінами)</w:t>
            </w:r>
          </w:p>
          <w:p w:rsidR="003C36FA" w:rsidRPr="00C63272" w:rsidRDefault="003C36FA" w:rsidP="00C63272">
            <w:pPr>
              <w:ind w:firstLine="0"/>
              <w:rPr>
                <w:sz w:val="24"/>
              </w:rPr>
            </w:pP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>Інформація про строковість чи безстроковість призначення на посаду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C63272" w:rsidP="00C63272">
            <w:pPr>
              <w:pStyle w:val="rvps14"/>
              <w:spacing w:before="0" w:beforeAutospacing="0" w:after="0" w:afterAutospacing="0"/>
              <w:ind w:right="128"/>
              <w:jc w:val="both"/>
            </w:pPr>
            <w:r w:rsidRPr="00C63272">
              <w:t>безстроково</w:t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 xml:space="preserve">Перелік </w:t>
            </w:r>
            <w:r w:rsidR="00C1233D" w:rsidRPr="00C63272">
              <w:t>інформації</w:t>
            </w:r>
            <w:r w:rsidRPr="00C63272">
              <w:t>, необхідн</w:t>
            </w:r>
            <w:r w:rsidR="00C1233D" w:rsidRPr="00C63272">
              <w:t>ої</w:t>
            </w:r>
            <w:r w:rsidRPr="00C63272">
              <w:t xml:space="preserve"> дл</w:t>
            </w:r>
            <w:r w:rsidR="00C1233D" w:rsidRPr="00C63272">
              <w:t>я участі в конкурсі, та строк її</w:t>
            </w:r>
            <w:r w:rsidRPr="00C63272">
              <w:t xml:space="preserve"> подання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2EF8" w:rsidRPr="00C63272" w:rsidRDefault="00972BD7" w:rsidP="00C63272">
            <w:pPr>
              <w:shd w:val="clear" w:color="auto" w:fill="FFFFFF"/>
              <w:ind w:left="1" w:firstLine="0"/>
              <w:rPr>
                <w:sz w:val="24"/>
              </w:rPr>
            </w:pPr>
            <w:r w:rsidRPr="00C63272">
              <w:rPr>
                <w:sz w:val="24"/>
                <w:lang w:val="ru-RU"/>
              </w:rPr>
              <w:t xml:space="preserve">1) </w:t>
            </w:r>
            <w:r w:rsidRPr="00C63272">
              <w:rPr>
                <w:sz w:val="24"/>
              </w:rPr>
              <w:t>заяв</w:t>
            </w:r>
            <w:r w:rsidR="008A5D6F" w:rsidRPr="00C63272">
              <w:rPr>
                <w:sz w:val="24"/>
              </w:rPr>
              <w:t>а</w:t>
            </w:r>
            <w:r w:rsidRPr="00C63272">
              <w:rPr>
                <w:sz w:val="24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 w:rsidRPr="00C63272">
              <w:rPr>
                <w:rFonts w:eastAsia="MS Mincho"/>
                <w:sz w:val="24"/>
                <w:lang w:val="ru-RU" w:eastAsia="ja-JP"/>
              </w:rPr>
              <w:t xml:space="preserve"> П</w:t>
            </w:r>
            <w:proofErr w:type="spellStart"/>
            <w:r w:rsidRPr="00C63272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оряд</w:t>
            </w:r>
            <w:proofErr w:type="spellEnd"/>
            <w:r w:rsidRPr="00C63272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 xml:space="preserve">ку </w:t>
            </w:r>
            <w:r w:rsidRPr="00C63272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проведення конкурсу на зайняття посад державної служби</w:t>
            </w:r>
            <w:r w:rsidRPr="00C63272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>,</w:t>
            </w:r>
            <w:r w:rsidRPr="00C63272">
              <w:rPr>
                <w:sz w:val="24"/>
              </w:rPr>
              <w:t xml:space="preserve"> </w:t>
            </w:r>
            <w:proofErr w:type="spellStart"/>
            <w:r w:rsidRPr="00C63272">
              <w:rPr>
                <w:sz w:val="24"/>
              </w:rPr>
              <w:t>затверджен</w:t>
            </w:r>
            <w:proofErr w:type="spellEnd"/>
            <w:r w:rsidRPr="00C63272">
              <w:rPr>
                <w:sz w:val="24"/>
                <w:lang w:val="ru-RU"/>
              </w:rPr>
              <w:t>ого</w:t>
            </w:r>
            <w:r w:rsidRPr="00C63272">
              <w:rPr>
                <w:sz w:val="24"/>
              </w:rPr>
              <w:t xml:space="preserve"> постановою Кабінету Міністрів України </w:t>
            </w:r>
            <w:r w:rsidRPr="00C63272">
              <w:rPr>
                <w:bCs/>
                <w:color w:val="000000"/>
                <w:sz w:val="24"/>
                <w:shd w:val="clear" w:color="auto" w:fill="FFFFFF"/>
              </w:rPr>
              <w:t>від 25 березня 2016 року № 246</w:t>
            </w:r>
            <w:r w:rsidRPr="00C63272">
              <w:rPr>
                <w:sz w:val="24"/>
              </w:rPr>
              <w:t xml:space="preserve"> (зі змінами);</w:t>
            </w:r>
            <w:r w:rsidR="00872EF8" w:rsidRPr="00C63272">
              <w:rPr>
                <w:sz w:val="24"/>
              </w:rPr>
              <w:t xml:space="preserve">                                                  </w:t>
            </w:r>
          </w:p>
          <w:p w:rsidR="00972BD7" w:rsidRPr="00C63272" w:rsidRDefault="00972BD7" w:rsidP="00C63272">
            <w:pPr>
              <w:shd w:val="clear" w:color="auto" w:fill="FFFFFF"/>
              <w:ind w:left="1" w:firstLine="0"/>
              <w:rPr>
                <w:sz w:val="24"/>
              </w:rPr>
            </w:pPr>
            <w:r w:rsidRPr="00C63272">
              <w:rPr>
                <w:sz w:val="24"/>
              </w:rPr>
              <w:t>2) резюме за формою згідно з додатком 2</w:t>
            </w:r>
            <w:r w:rsidRPr="00C63272">
              <w:rPr>
                <w:sz w:val="24"/>
                <w:vertAlign w:val="superscript"/>
              </w:rPr>
              <w:t>1</w:t>
            </w:r>
            <w:r w:rsidRPr="00C63272">
              <w:rPr>
                <w:rFonts w:eastAsia="MS Mincho"/>
                <w:sz w:val="24"/>
                <w:lang w:eastAsia="ja-JP"/>
              </w:rPr>
              <w:t xml:space="preserve"> </w:t>
            </w:r>
            <w:r w:rsidR="000D4F8F" w:rsidRPr="00C63272">
              <w:rPr>
                <w:rFonts w:eastAsia="MS Mincho"/>
                <w:sz w:val="24"/>
                <w:lang w:eastAsia="ja-JP"/>
              </w:rPr>
              <w:t xml:space="preserve">до </w:t>
            </w:r>
            <w:r w:rsidRPr="00C63272">
              <w:rPr>
                <w:rFonts w:eastAsia="MS Mincho"/>
                <w:sz w:val="24"/>
                <w:lang w:eastAsia="ja-JP"/>
              </w:rPr>
              <w:t>зазначеного Порядку</w:t>
            </w:r>
            <w:r w:rsidR="000D4F8F" w:rsidRPr="00C63272">
              <w:rPr>
                <w:sz w:val="24"/>
              </w:rPr>
              <w:t xml:space="preserve"> (в редакції постанови Кабінету Міністрів України </w:t>
            </w:r>
            <w:r w:rsidR="000D4F8F" w:rsidRPr="00C63272">
              <w:rPr>
                <w:bCs/>
                <w:color w:val="000000"/>
                <w:sz w:val="24"/>
                <w:shd w:val="clear" w:color="auto" w:fill="FFFFFF"/>
              </w:rPr>
              <w:t>від 25 вересня 2019 року № 844</w:t>
            </w:r>
            <w:r w:rsidR="008A5D6F" w:rsidRPr="00C63272">
              <w:rPr>
                <w:bCs/>
                <w:color w:val="000000"/>
                <w:sz w:val="24"/>
                <w:shd w:val="clear" w:color="auto" w:fill="FFFFFF"/>
              </w:rPr>
              <w:t>)</w:t>
            </w:r>
            <w:r w:rsidR="000D4F8F" w:rsidRPr="00C63272">
              <w:rPr>
                <w:bCs/>
                <w:color w:val="000000"/>
                <w:sz w:val="24"/>
                <w:shd w:val="clear" w:color="auto" w:fill="FFFFFF"/>
              </w:rPr>
              <w:t>;</w:t>
            </w:r>
          </w:p>
          <w:p w:rsidR="00972BD7" w:rsidRPr="00C63272" w:rsidRDefault="00972BD7" w:rsidP="00C63272">
            <w:pPr>
              <w:shd w:val="clear" w:color="auto" w:fill="FFFFFF"/>
              <w:ind w:firstLine="0"/>
              <w:rPr>
                <w:rFonts w:eastAsia="MS Mincho"/>
                <w:sz w:val="24"/>
                <w:lang w:val="ru-RU" w:eastAsia="ja-JP"/>
              </w:rPr>
            </w:pPr>
            <w:r w:rsidRPr="00C63272">
              <w:rPr>
                <w:sz w:val="24"/>
              </w:rPr>
              <w:t>3) заяв</w:t>
            </w:r>
            <w:r w:rsidR="008A5D6F" w:rsidRPr="00C63272">
              <w:rPr>
                <w:sz w:val="24"/>
              </w:rPr>
              <w:t>а</w:t>
            </w:r>
            <w:r w:rsidRPr="00C63272">
              <w:rPr>
                <w:sz w:val="24"/>
              </w:rPr>
              <w:t>, в якій</w:t>
            </w:r>
            <w:r w:rsidR="008A5D6F" w:rsidRPr="00C63272">
              <w:rPr>
                <w:sz w:val="24"/>
              </w:rPr>
              <w:t xml:space="preserve"> особа</w:t>
            </w:r>
            <w:r w:rsidRPr="00C63272">
              <w:rPr>
                <w:sz w:val="24"/>
              </w:rPr>
              <w:t xml:space="preserve">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="00872EF8" w:rsidRPr="00C63272">
              <w:rPr>
                <w:sz w:val="24"/>
                <w:lang w:val="ru-RU"/>
              </w:rPr>
              <w:t>.</w:t>
            </w:r>
          </w:p>
          <w:p w:rsidR="00FA62DB" w:rsidRPr="00C63272" w:rsidRDefault="00FA62DB" w:rsidP="00C63272">
            <w:pPr>
              <w:shd w:val="clear" w:color="auto" w:fill="FFFFFF"/>
              <w:ind w:firstLine="0"/>
              <w:rPr>
                <w:color w:val="000000"/>
                <w:sz w:val="24"/>
                <w:lang w:val="ru-RU" w:eastAsia="en-US"/>
              </w:rPr>
            </w:pPr>
            <w:bookmarkStart w:id="1" w:name="n1331"/>
            <w:bookmarkStart w:id="2" w:name="n343"/>
            <w:bookmarkStart w:id="3" w:name="n1334"/>
            <w:bookmarkStart w:id="4" w:name="n346"/>
            <w:bookmarkEnd w:id="1"/>
            <w:bookmarkEnd w:id="2"/>
            <w:bookmarkEnd w:id="3"/>
            <w:bookmarkEnd w:id="4"/>
          </w:p>
          <w:p w:rsidR="00FA62DB" w:rsidRPr="00C63272" w:rsidRDefault="00C63272" w:rsidP="00C632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5" w:name="n1335"/>
            <w:bookmarkStart w:id="6" w:name="n348"/>
            <w:bookmarkStart w:id="7" w:name="n1339"/>
            <w:bookmarkStart w:id="8" w:name="n1340"/>
            <w:bookmarkEnd w:id="5"/>
            <w:bookmarkEnd w:id="6"/>
            <w:bookmarkEnd w:id="7"/>
            <w:bookmarkEnd w:id="8"/>
            <w:r w:rsidRPr="00C63272">
              <w:rPr>
                <w:lang w:val="uk-UA"/>
              </w:rPr>
              <w:t>Інформація приймається</w:t>
            </w:r>
            <w:r w:rsidR="00302B63" w:rsidRPr="00C63272">
              <w:rPr>
                <w:lang w:val="uk-UA"/>
              </w:rPr>
              <w:t xml:space="preserve"> до </w:t>
            </w:r>
            <w:r w:rsidRPr="00C63272">
              <w:rPr>
                <w:u w:val="single"/>
                <w:lang w:val="uk-UA"/>
              </w:rPr>
              <w:t xml:space="preserve">16 </w:t>
            </w:r>
            <w:r w:rsidR="00302B63" w:rsidRPr="00C63272">
              <w:rPr>
                <w:lang w:val="uk-UA"/>
              </w:rPr>
              <w:t xml:space="preserve">год. </w:t>
            </w:r>
            <w:r w:rsidRPr="00C63272">
              <w:rPr>
                <w:u w:val="single"/>
                <w:lang w:val="uk-UA"/>
              </w:rPr>
              <w:t>45</w:t>
            </w:r>
            <w:r w:rsidR="00302B63" w:rsidRPr="00C63272">
              <w:rPr>
                <w:lang w:val="uk-UA"/>
              </w:rPr>
              <w:t xml:space="preserve"> хв.</w:t>
            </w:r>
            <w:r w:rsidR="00302B63" w:rsidRPr="00C63272">
              <w:t xml:space="preserve"> </w:t>
            </w:r>
            <w:r w:rsidRPr="00C63272">
              <w:rPr>
                <w:u w:val="single"/>
                <w:lang w:val="uk-UA"/>
              </w:rPr>
              <w:t>25</w:t>
            </w:r>
            <w:r w:rsidR="007E4FEC" w:rsidRPr="00C63272">
              <w:rPr>
                <w:u w:val="single"/>
                <w:lang w:val="uk-UA"/>
              </w:rPr>
              <w:t xml:space="preserve"> жовтня</w:t>
            </w:r>
            <w:r w:rsidR="00302B63" w:rsidRPr="00C63272">
              <w:rPr>
                <w:lang w:val="uk-UA"/>
              </w:rPr>
              <w:t xml:space="preserve"> 2019 року.</w:t>
            </w:r>
          </w:p>
          <w:p w:rsidR="00684E38" w:rsidRPr="00C63272" w:rsidRDefault="00684E38" w:rsidP="00C632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</w:tc>
      </w:tr>
      <w:tr w:rsidR="00D9137E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9137E" w:rsidRPr="00C63272" w:rsidRDefault="00D9137E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>Додаткові (</w:t>
            </w:r>
            <w:proofErr w:type="spellStart"/>
            <w:r w:rsidRPr="00C63272">
              <w:t>необов</w:t>
            </w:r>
            <w:proofErr w:type="spellEnd"/>
            <w:r w:rsidRPr="00C63272">
              <w:rPr>
                <w:lang w:val="en-US"/>
              </w:rPr>
              <w:t>’</w:t>
            </w:r>
            <w:proofErr w:type="spellStart"/>
            <w:r w:rsidRPr="00C63272">
              <w:t>язкові</w:t>
            </w:r>
            <w:proofErr w:type="spellEnd"/>
            <w:r w:rsidRPr="00C63272">
              <w:t>) документи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9137E" w:rsidRPr="00C63272" w:rsidRDefault="00D9137E" w:rsidP="00C632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C63272">
              <w:rPr>
                <w:color w:val="000000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  <w:r w:rsidR="00A75DBD" w:rsidRPr="00C63272">
              <w:rPr>
                <w:color w:val="000000"/>
                <w:lang w:val="uk-UA"/>
              </w:rPr>
              <w:t>.</w:t>
            </w:r>
          </w:p>
          <w:p w:rsidR="00FA62DB" w:rsidRPr="00C63272" w:rsidRDefault="00FA62DB" w:rsidP="00C632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D17FF0" w:rsidRPr="00C63272" w:rsidTr="00C63272">
        <w:trPr>
          <w:trHeight w:val="108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 xml:space="preserve">Місце, час </w:t>
            </w:r>
            <w:r w:rsidR="004929B0" w:rsidRPr="00C63272">
              <w:t>і</w:t>
            </w:r>
            <w:r w:rsidRPr="00C63272">
              <w:t xml:space="preserve"> дата початку проведення </w:t>
            </w:r>
            <w:r w:rsidR="004929B0" w:rsidRPr="00C63272">
              <w:t>перевірки володіння іноземною мовою, яка є однією з офіційних мов Ради Європи/</w:t>
            </w:r>
            <w:r w:rsidR="004929B0" w:rsidRPr="00C63272">
              <w:rPr>
                <w:b/>
              </w:rPr>
              <w:t>тестування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 xml:space="preserve">29 жовтня  2019 року о 10.00 годині за адресою: </w:t>
            </w:r>
          </w:p>
          <w:p w:rsidR="00D17FF0" w:rsidRPr="00C63272" w:rsidRDefault="00C63272" w:rsidP="00C63272">
            <w:pPr>
              <w:pStyle w:val="rvps14"/>
              <w:spacing w:before="0" w:beforeAutospacing="0" w:after="0" w:afterAutospacing="0"/>
              <w:ind w:right="128"/>
              <w:jc w:val="both"/>
            </w:pPr>
            <w:r w:rsidRPr="00C63272">
              <w:t xml:space="preserve">м. Одеса, вул. Канатна, 83, </w:t>
            </w:r>
            <w:proofErr w:type="spellStart"/>
            <w:r w:rsidRPr="00C63272">
              <w:t>каб</w:t>
            </w:r>
            <w:proofErr w:type="spellEnd"/>
            <w:r w:rsidRPr="00C63272">
              <w:t xml:space="preserve">. 1409 </w:t>
            </w:r>
            <w:r w:rsidR="0058573C" w:rsidRPr="00C63272">
              <w:t>(тестування на знання законодавства)</w:t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63272" w:rsidRPr="00C63272" w:rsidRDefault="00C63272" w:rsidP="00C63272">
            <w:pPr>
              <w:spacing w:line="252" w:lineRule="auto"/>
              <w:ind w:left="57" w:firstLine="0"/>
              <w:rPr>
                <w:sz w:val="24"/>
                <w:lang w:eastAsia="uk-UA"/>
              </w:rPr>
            </w:pPr>
            <w:r w:rsidRPr="00C63272">
              <w:rPr>
                <w:sz w:val="24"/>
                <w:lang w:eastAsia="uk-UA"/>
              </w:rPr>
              <w:t>Лазаренко Юлія Олегівна</w:t>
            </w:r>
          </w:p>
          <w:p w:rsidR="00C63272" w:rsidRPr="00C63272" w:rsidRDefault="00C63272" w:rsidP="00C63272">
            <w:pPr>
              <w:spacing w:line="252" w:lineRule="auto"/>
              <w:ind w:left="57" w:firstLine="0"/>
              <w:rPr>
                <w:sz w:val="24"/>
                <w:lang w:eastAsia="uk-UA"/>
              </w:rPr>
            </w:pPr>
            <w:proofErr w:type="spellStart"/>
            <w:r w:rsidRPr="00C63272">
              <w:rPr>
                <w:sz w:val="24"/>
                <w:lang w:eastAsia="uk-UA"/>
              </w:rPr>
              <w:t>тел</w:t>
            </w:r>
            <w:proofErr w:type="spellEnd"/>
            <w:r w:rsidRPr="00C63272">
              <w:rPr>
                <w:sz w:val="24"/>
                <w:lang w:eastAsia="uk-UA"/>
              </w:rPr>
              <w:t>. (048) 7283533</w:t>
            </w:r>
          </w:p>
          <w:p w:rsidR="00C63272" w:rsidRPr="00C63272" w:rsidRDefault="00C63272" w:rsidP="00C63272">
            <w:pPr>
              <w:spacing w:line="252" w:lineRule="auto"/>
              <w:ind w:left="57" w:firstLine="0"/>
              <w:rPr>
                <w:sz w:val="24"/>
                <w:lang w:eastAsia="uk-UA"/>
              </w:rPr>
            </w:pPr>
            <w:r w:rsidRPr="00C63272">
              <w:rPr>
                <w:sz w:val="24"/>
                <w:lang w:eastAsia="uk-UA"/>
              </w:rPr>
              <w:t>yulazarenko@odessa.gov.ua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</w:p>
        </w:tc>
      </w:tr>
      <w:tr w:rsidR="00D17FF0" w:rsidRPr="00C63272" w:rsidTr="00C63272">
        <w:tc>
          <w:tcPr>
            <w:tcW w:w="1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  <w:jc w:val="center"/>
              <w:rPr>
                <w:b/>
              </w:rPr>
            </w:pPr>
            <w:r w:rsidRPr="00C63272">
              <w:rPr>
                <w:b/>
              </w:rPr>
              <w:lastRenderedPageBreak/>
              <w:t>Кваліфікаційні вимоги</w:t>
            </w:r>
          </w:p>
        </w:tc>
      </w:tr>
      <w:tr w:rsidR="00D17FF0" w:rsidRPr="00C63272" w:rsidTr="00207FE8">
        <w:trPr>
          <w:trHeight w:val="37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1.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>Освіта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FF0" w:rsidRPr="00C63272" w:rsidRDefault="00C63272" w:rsidP="00C6327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C63272">
              <w:rPr>
                <w:lang w:val="uk-UA"/>
              </w:rPr>
              <w:t>Вища, не нижче ступеня молодшого бакалавра або бакалавра</w:t>
            </w:r>
          </w:p>
        </w:tc>
      </w:tr>
      <w:tr w:rsidR="00D17FF0" w:rsidRPr="00C63272" w:rsidTr="00207FE8">
        <w:trPr>
          <w:trHeight w:val="3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2.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ind w:right="268"/>
            </w:pPr>
            <w:r w:rsidRPr="00C63272">
              <w:t>Досвід роботи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FF0" w:rsidRPr="00C63272" w:rsidRDefault="00C63272" w:rsidP="00C6327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C63272">
              <w:rPr>
                <w:lang w:val="uk-UA"/>
              </w:rPr>
              <w:t>Не потребує</w:t>
            </w:r>
          </w:p>
        </w:tc>
      </w:tr>
      <w:tr w:rsidR="00D17FF0" w:rsidRPr="00C63272" w:rsidTr="00C63272">
        <w:trPr>
          <w:trHeight w:val="37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3.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>Володіння державною мовою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ind w:right="270"/>
              <w:jc w:val="both"/>
            </w:pPr>
            <w:r w:rsidRPr="00C63272">
              <w:rPr>
                <w:rStyle w:val="rvts0"/>
              </w:rPr>
              <w:t>вільне володіння державною мовою</w:t>
            </w:r>
          </w:p>
        </w:tc>
      </w:tr>
      <w:tr w:rsidR="00D17FF0" w:rsidRPr="00C63272" w:rsidTr="00C63272">
        <w:trPr>
          <w:trHeight w:val="425"/>
        </w:trPr>
        <w:tc>
          <w:tcPr>
            <w:tcW w:w="1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7D0C37" w:rsidP="00C63272">
            <w:pPr>
              <w:pStyle w:val="rvps14"/>
              <w:ind w:right="270"/>
              <w:jc w:val="center"/>
              <w:rPr>
                <w:b/>
              </w:rPr>
            </w:pPr>
            <w:hyperlink r:id="rId6" w:tgtFrame="_top" w:history="1">
              <w:r w:rsidR="00D17FF0" w:rsidRPr="00C63272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jc w:val="center"/>
              <w:rPr>
                <w:b/>
              </w:rPr>
            </w:pPr>
            <w:r w:rsidRPr="00C63272">
              <w:rPr>
                <w:b/>
              </w:rPr>
              <w:t>Вимога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63272">
              <w:rPr>
                <w:b/>
                <w:lang w:val="uk-UA"/>
              </w:rPr>
              <w:t>Компоненти вимоги</w:t>
            </w: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1.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>Лідерство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 xml:space="preserve">вміння обґрунтовувати власну позицію; 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досягнення кінцевих результатів.</w:t>
            </w:r>
          </w:p>
          <w:p w:rsidR="00C07C0D" w:rsidRPr="00C63272" w:rsidRDefault="00C07C0D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</w:tc>
      </w:tr>
      <w:tr w:rsidR="00D17FF0" w:rsidRPr="00C63272" w:rsidTr="00C63272">
        <w:trPr>
          <w:trHeight w:val="76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196047" w:rsidP="00C63272">
            <w:pPr>
              <w:pStyle w:val="rvps12"/>
            </w:pPr>
            <w:r w:rsidRPr="00C63272">
              <w:t>2</w:t>
            </w:r>
            <w:r w:rsidR="00D17FF0" w:rsidRPr="00C63272">
              <w:t>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rPr>
                <w:lang w:val="uk-UA"/>
              </w:rPr>
            </w:pPr>
            <w:r w:rsidRPr="00C63272">
              <w:rPr>
                <w:lang w:val="uk-UA"/>
              </w:rPr>
              <w:t>Прийняття ефективних рішень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 xml:space="preserve">вміння вирішувати комплексні завдання; </w:t>
            </w:r>
          </w:p>
          <w:p w:rsidR="00432133" w:rsidRPr="00C63272" w:rsidRDefault="00D17FF0" w:rsidP="00C63272">
            <w:pPr>
              <w:pStyle w:val="a4"/>
              <w:spacing w:before="0" w:beforeAutospacing="0" w:after="0" w:afterAutospacing="0"/>
              <w:rPr>
                <w:shd w:val="clear" w:color="auto" w:fill="FFFFFF"/>
                <w:lang w:val="uk-UA"/>
              </w:rPr>
            </w:pPr>
            <w:r w:rsidRPr="00C63272">
              <w:rPr>
                <w:shd w:val="clear" w:color="auto" w:fill="FFFFFF"/>
                <w:lang w:val="uk-UA"/>
              </w:rPr>
              <w:t>вмінн</w:t>
            </w:r>
            <w:r w:rsidR="00432133" w:rsidRPr="00C63272">
              <w:rPr>
                <w:shd w:val="clear" w:color="auto" w:fill="FFFFFF"/>
                <w:lang w:val="uk-UA"/>
              </w:rPr>
              <w:t xml:space="preserve">я працювати при </w:t>
            </w:r>
            <w:proofErr w:type="spellStart"/>
            <w:r w:rsidR="00432133" w:rsidRPr="00C63272">
              <w:rPr>
                <w:shd w:val="clear" w:color="auto" w:fill="FFFFFF"/>
                <w:lang w:val="uk-UA"/>
              </w:rPr>
              <w:t>багатозадачност</w:t>
            </w:r>
            <w:r w:rsidR="00425BF9" w:rsidRPr="00C63272">
              <w:rPr>
                <w:shd w:val="clear" w:color="auto" w:fill="FFFFFF"/>
                <w:lang w:val="uk-UA"/>
              </w:rPr>
              <w:t>і</w:t>
            </w:r>
            <w:proofErr w:type="spellEnd"/>
            <w:r w:rsidR="00432133" w:rsidRPr="00C63272">
              <w:rPr>
                <w:shd w:val="clear" w:color="auto" w:fill="FFFFFF"/>
                <w:lang w:val="uk-UA"/>
              </w:rPr>
              <w:t>;</w:t>
            </w:r>
          </w:p>
          <w:p w:rsidR="00C07C0D" w:rsidRPr="00C63272" w:rsidRDefault="00432133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shd w:val="clear" w:color="auto" w:fill="FFFFFF"/>
                <w:lang w:val="uk-UA"/>
              </w:rPr>
              <w:t>встановлення цілей, пріоритетів та орієнтирів</w:t>
            </w:r>
            <w:r w:rsidR="00D17FF0" w:rsidRPr="00C63272">
              <w:rPr>
                <w:shd w:val="clear" w:color="auto" w:fill="FFFFFF"/>
                <w:lang w:val="uk-UA"/>
              </w:rPr>
              <w:t>.</w:t>
            </w: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425BF9" w:rsidP="00C63272">
            <w:pPr>
              <w:pStyle w:val="rvps12"/>
            </w:pPr>
            <w:r w:rsidRPr="00C63272">
              <w:t>3</w:t>
            </w:r>
            <w:r w:rsidR="00D17FF0" w:rsidRPr="00C63272">
              <w:t>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B23FCA" w:rsidRDefault="00C63272" w:rsidP="00C63272">
            <w:pPr>
              <w:pStyle w:val="a4"/>
              <w:rPr>
                <w:lang w:val="uk-UA"/>
              </w:rPr>
            </w:pPr>
            <w:r w:rsidRPr="00B23FCA">
              <w:rPr>
                <w:lang w:val="uk-UA"/>
              </w:rPr>
              <w:t>Ділові якості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організація і контроль роботи;</w:t>
            </w:r>
            <w:r w:rsidRPr="00C63272">
              <w:rPr>
                <w:b/>
                <w:lang w:val="uk-UA"/>
              </w:rPr>
              <w:t xml:space="preserve"> </w:t>
            </w:r>
          </w:p>
          <w:p w:rsidR="00D17FF0" w:rsidRPr="00C63272" w:rsidRDefault="00C63272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вміння розв’язання конфліктів;</w:t>
            </w:r>
          </w:p>
          <w:p w:rsidR="00432133" w:rsidRPr="00C63272" w:rsidRDefault="00C63272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вміння працювати в команді.</w:t>
            </w: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425BF9" w:rsidP="00C63272">
            <w:pPr>
              <w:pStyle w:val="rvps12"/>
            </w:pPr>
            <w:r w:rsidRPr="00C63272">
              <w:t>4</w:t>
            </w:r>
            <w:r w:rsidR="00D17FF0" w:rsidRPr="00C63272">
              <w:t>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</w:pPr>
            <w:proofErr w:type="spellStart"/>
            <w:r w:rsidRPr="00C63272">
              <w:t>Особистісні</w:t>
            </w:r>
            <w:proofErr w:type="spellEnd"/>
            <w:r w:rsidRPr="00C63272">
              <w:t xml:space="preserve"> </w:t>
            </w:r>
            <w:proofErr w:type="spellStart"/>
            <w:r w:rsidRPr="00C63272">
              <w:t>компетенції</w:t>
            </w:r>
            <w:proofErr w:type="spellEnd"/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5BF9" w:rsidRPr="00C63272" w:rsidRDefault="00425BF9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вміння управляти своїми емоціями;</w:t>
            </w:r>
          </w:p>
          <w:p w:rsidR="00425BF9" w:rsidRPr="00C63272" w:rsidRDefault="00425BF9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розуміння своїх емоцій;</w:t>
            </w:r>
          </w:p>
          <w:p w:rsidR="00D17FF0" w:rsidRPr="00C63272" w:rsidRDefault="00425BF9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і</w:t>
            </w:r>
            <w:r w:rsidR="00000647" w:rsidRPr="00C63272">
              <w:rPr>
                <w:lang w:val="uk-UA"/>
              </w:rPr>
              <w:t>ніціативність;</w:t>
            </w:r>
          </w:p>
          <w:p w:rsidR="00000647" w:rsidRPr="00C63272" w:rsidRDefault="0000064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дисциплінованість;</w:t>
            </w:r>
          </w:p>
          <w:p w:rsidR="00000647" w:rsidRPr="00C63272" w:rsidRDefault="0000064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комунікабельність;</w:t>
            </w:r>
          </w:p>
          <w:p w:rsidR="00000647" w:rsidRPr="00C63272" w:rsidRDefault="0000064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відповідальність</w:t>
            </w:r>
          </w:p>
          <w:p w:rsidR="002F3EE7" w:rsidRPr="00C63272" w:rsidRDefault="002F3EE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</w:tc>
      </w:tr>
      <w:tr w:rsidR="00D17FF0" w:rsidRPr="00C63272" w:rsidTr="00C63272">
        <w:trPr>
          <w:trHeight w:val="310"/>
        </w:trPr>
        <w:tc>
          <w:tcPr>
            <w:tcW w:w="1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63272">
              <w:rPr>
                <w:b/>
                <w:lang w:val="uk-UA"/>
              </w:rPr>
              <w:t>Професійні знання</w:t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jc w:val="center"/>
              <w:rPr>
                <w:b/>
              </w:rPr>
            </w:pPr>
            <w:r w:rsidRPr="00C63272">
              <w:rPr>
                <w:b/>
              </w:rPr>
              <w:t>Вимога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63272">
              <w:rPr>
                <w:b/>
                <w:lang w:val="uk-UA"/>
              </w:rPr>
              <w:t>Компоненти вимоги</w:t>
            </w: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1.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>Знання законодавства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Конституція України;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Закон України «Про державну службу»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Закон України «Про запобігання корупції»</w:t>
            </w:r>
          </w:p>
          <w:p w:rsidR="002F3EE7" w:rsidRPr="00C63272" w:rsidRDefault="002F3EE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2.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 xml:space="preserve">Знання спеціального законодавства, що пов’язане із завданнями та змістом роботи державного службовця відповідно </w:t>
            </w:r>
            <w:r w:rsidRPr="00C63272">
              <w:lastRenderedPageBreak/>
              <w:t>до посадової інструкції (положення про структурний підрозділ)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lastRenderedPageBreak/>
              <w:t>Закон України «Про відпустки», нормативні документи, що стосуються державної служби; укази та розпорядження Президента України, постанови Верховної Ради України, постанови та розпорядження Кабінету Міністрів України; порядок складання встановленої звітності, Кодекс законів про працю України;</w:t>
            </w:r>
          </w:p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lastRenderedPageBreak/>
              <w:t>- постанови, розпорядження, накази, методичні, нормативні та інші керівні матеріали щодо роботи з питань персоналу, обліку особового складу;</w:t>
            </w:r>
          </w:p>
          <w:p w:rsidR="002F3EE7" w:rsidRPr="00C63272" w:rsidRDefault="00C63272" w:rsidP="00C63272">
            <w:pPr>
              <w:ind w:firstLine="0"/>
              <w:jc w:val="left"/>
              <w:rPr>
                <w:sz w:val="24"/>
              </w:rPr>
            </w:pPr>
            <w:r w:rsidRPr="00C63272">
              <w:rPr>
                <w:sz w:val="24"/>
              </w:rPr>
              <w:t>- положення про порядок оформлення призначення, переведення і звільнення працівників, ведення і зберігання їх трудових книжок і особових справ та інше.</w:t>
            </w:r>
          </w:p>
        </w:tc>
      </w:tr>
      <w:tr w:rsidR="00D17FF0" w:rsidRPr="00C63272" w:rsidTr="00C63272">
        <w:trPr>
          <w:trHeight w:val="76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lastRenderedPageBreak/>
              <w:t>3.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3EE7" w:rsidRPr="00C63272" w:rsidRDefault="00D17FF0" w:rsidP="00C63272">
            <w:pPr>
              <w:pStyle w:val="rvps14"/>
            </w:pPr>
            <w:r w:rsidRPr="00C63272">
              <w:t>Знання сучасних інформаційних технологій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C63272">
              <w:rPr>
                <w:lang w:val="uk-UA"/>
              </w:rPr>
              <w:t>впевнений користувач ПК (</w:t>
            </w:r>
            <w:r w:rsidRPr="00C63272">
              <w:rPr>
                <w:lang w:val="en-US"/>
              </w:rPr>
              <w:t>MSOffice</w:t>
            </w:r>
            <w:r w:rsidRPr="00C63272">
              <w:rPr>
                <w:lang w:val="uk-UA"/>
              </w:rPr>
              <w:t xml:space="preserve">, </w:t>
            </w:r>
            <w:r w:rsidRPr="00C63272">
              <w:rPr>
                <w:lang w:val="en-US"/>
              </w:rPr>
              <w:t>Internet</w:t>
            </w:r>
            <w:r w:rsidRPr="00C63272">
              <w:rPr>
                <w:lang w:val="uk-UA"/>
              </w:rPr>
              <w:t>).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</w:tbl>
    <w:p w:rsidR="00D17FF0" w:rsidRDefault="00D17FF0" w:rsidP="00D17FF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p w:rsidR="003B4FDE" w:rsidRDefault="007D0C37"/>
    <w:sectPr w:rsidR="003B4FDE" w:rsidSect="00FA62DB">
      <w:pgSz w:w="16838" w:h="11906" w:orient="landscape"/>
      <w:pgMar w:top="1135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4C"/>
    <w:rsid w:val="00000647"/>
    <w:rsid w:val="000234B6"/>
    <w:rsid w:val="00035966"/>
    <w:rsid w:val="000B14FA"/>
    <w:rsid w:val="000D4F8F"/>
    <w:rsid w:val="00196047"/>
    <w:rsid w:val="001F5048"/>
    <w:rsid w:val="00207FE8"/>
    <w:rsid w:val="002135F7"/>
    <w:rsid w:val="002F3EE7"/>
    <w:rsid w:val="00302B63"/>
    <w:rsid w:val="00342A06"/>
    <w:rsid w:val="003C36FA"/>
    <w:rsid w:val="003C6DB9"/>
    <w:rsid w:val="003F6C66"/>
    <w:rsid w:val="00425BF9"/>
    <w:rsid w:val="00432133"/>
    <w:rsid w:val="0046794C"/>
    <w:rsid w:val="00491C37"/>
    <w:rsid w:val="004929B0"/>
    <w:rsid w:val="0058573C"/>
    <w:rsid w:val="00684E38"/>
    <w:rsid w:val="006A7A8A"/>
    <w:rsid w:val="006B71DA"/>
    <w:rsid w:val="006C49E6"/>
    <w:rsid w:val="006F0FD8"/>
    <w:rsid w:val="006F684E"/>
    <w:rsid w:val="00701810"/>
    <w:rsid w:val="0071669C"/>
    <w:rsid w:val="007D0C37"/>
    <w:rsid w:val="007E4FEC"/>
    <w:rsid w:val="00833211"/>
    <w:rsid w:val="008549FF"/>
    <w:rsid w:val="00872EF8"/>
    <w:rsid w:val="008A5D6F"/>
    <w:rsid w:val="008B29A2"/>
    <w:rsid w:val="00972BD7"/>
    <w:rsid w:val="00997B94"/>
    <w:rsid w:val="009E08DD"/>
    <w:rsid w:val="00A30F17"/>
    <w:rsid w:val="00A75DBD"/>
    <w:rsid w:val="00AA4339"/>
    <w:rsid w:val="00AA56DB"/>
    <w:rsid w:val="00B23FCA"/>
    <w:rsid w:val="00BB709E"/>
    <w:rsid w:val="00C07C0D"/>
    <w:rsid w:val="00C1233D"/>
    <w:rsid w:val="00C417AE"/>
    <w:rsid w:val="00C63272"/>
    <w:rsid w:val="00CB5ADB"/>
    <w:rsid w:val="00CC1AA5"/>
    <w:rsid w:val="00D17FF0"/>
    <w:rsid w:val="00D30DBB"/>
    <w:rsid w:val="00D34192"/>
    <w:rsid w:val="00D37A64"/>
    <w:rsid w:val="00D71388"/>
    <w:rsid w:val="00D9137E"/>
    <w:rsid w:val="00DF0525"/>
    <w:rsid w:val="00E63C3C"/>
    <w:rsid w:val="00E92E9D"/>
    <w:rsid w:val="00EA34F2"/>
    <w:rsid w:val="00EA6342"/>
    <w:rsid w:val="00EC79DE"/>
    <w:rsid w:val="00F551E3"/>
    <w:rsid w:val="00F66426"/>
    <w:rsid w:val="00FA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35796-2D42-4ECE-BAEE-814ABC86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KP17081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A9F97-131C-4F45-BD22-DE48608B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Ирина</cp:lastModifiedBy>
  <cp:revision>5</cp:revision>
  <cp:lastPrinted>2019-10-02T14:32:00Z</cp:lastPrinted>
  <dcterms:created xsi:type="dcterms:W3CDTF">2019-10-17T13:44:00Z</dcterms:created>
  <dcterms:modified xsi:type="dcterms:W3CDTF">2019-10-17T13:54:00Z</dcterms:modified>
</cp:coreProperties>
</file>